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2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蔡庆龙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12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护理254;护理253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护理254;护理253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护理254;护理253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护理254;护理253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